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针推视障23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穆艳云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邢敬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邢敬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田盼盼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 盲校-421  赵菁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 盲校-421  朱丹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邢敬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涂玥/张浩文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田盼盼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 盲校-421  赵菁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 盲校-421  朱丹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田盼盼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 盲校-421  赵菁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 盲校-421  朱丹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穆艳云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田盼盼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 盲校-421  赵菁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 盲校-421  朱丹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穆艳云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